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16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孙谨怡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6~12周</w:t>
      </w:r>
    </w:p>
    <w:bookmarkStart w:id="1" w:name="941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(r020603—001)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